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257315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Республики Мордовия </w:t>
      </w:r>
      <w:bookmarkEnd w:id="1"/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Торбеевский муниципальный район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"Жуковская средняя общеобразовательная школа"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мотодобъединения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Сусимова Ж.А.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Хлынцева Е.В.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Янина Н.И.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5602554)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Жуково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42573159" w:id="5"/>
    <w:p>
      <w:pPr>
        <w:sectPr>
          <w:pgSz w:w="11906" w:h="16383" w:orient="portrait"/>
        </w:sectPr>
      </w:pPr>
    </w:p>
    <w:bookmarkEnd w:id="5"/>
    <w:bookmarkEnd w:id="0"/>
    <w:bookmarkStart w:name="block-4257315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bookmarkStart w:name="2de083b3-1f31-409f-b177-a515047f5be6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>
      <w:pPr>
        <w:spacing w:before="0" w:after="0" w:line="264"/>
        <w:ind w:left="120"/>
        <w:jc w:val="both"/>
      </w:pPr>
    </w:p>
    <w:bookmarkStart w:name="block-42573156" w:id="8"/>
    <w:p>
      <w:pPr>
        <w:sectPr>
          <w:pgSz w:w="11906" w:h="16383" w:orient="portrait"/>
        </w:sectPr>
      </w:pPr>
    </w:p>
    <w:bookmarkEnd w:id="8"/>
    <w:bookmarkEnd w:id="6"/>
    <w:bookmarkStart w:name="block-42573160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0"/>
      <w:bookmarkEnd w:id="10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42573160" w:id="13"/>
    <w:p>
      <w:pPr>
        <w:sectPr>
          <w:pgSz w:w="11906" w:h="16383" w:orient="portrait"/>
        </w:sectPr>
      </w:pPr>
    </w:p>
    <w:bookmarkEnd w:id="13"/>
    <w:bookmarkEnd w:id="9"/>
    <w:bookmarkStart w:name="block-42573157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5"/>
      <w:bookmarkEnd w:id="15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8"/>
      <w:bookmarkEnd w:id="18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42573157" w:id="19"/>
    <w:p>
      <w:pPr>
        <w:sectPr>
          <w:pgSz w:w="11906" w:h="16383" w:orient="portrait"/>
        </w:sectPr>
      </w:pPr>
    </w:p>
    <w:bookmarkEnd w:id="19"/>
    <w:bookmarkEnd w:id="14"/>
    <w:bookmarkStart w:name="block-42573158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573158" w:id="21"/>
    <w:p>
      <w:pPr>
        <w:sectPr>
          <w:pgSz w:w="16383" w:h="11906" w:orient="landscape"/>
        </w:sectPr>
      </w:pPr>
    </w:p>
    <w:bookmarkEnd w:id="21"/>
    <w:bookmarkEnd w:id="20"/>
    <w:bookmarkStart w:name="block-42573161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573161" w:id="23"/>
    <w:p>
      <w:pPr>
        <w:sectPr>
          <w:pgSz w:w="16383" w:h="11906" w:orient="landscape"/>
        </w:sectPr>
      </w:pPr>
    </w:p>
    <w:bookmarkEnd w:id="23"/>
    <w:bookmarkEnd w:id="22"/>
    <w:bookmarkStart w:name="block-42573162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42573162" w:id="25"/>
    <w:p>
      <w:pPr>
        <w:sectPr>
          <w:pgSz w:w="11906" w:h="16383" w:orient="portrait"/>
        </w:sectPr>
      </w:pPr>
    </w:p>
    <w:bookmarkEnd w:id="25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