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38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Республики Мордовия</w:t>
      </w:r>
    </w:p>
    <w:p>
      <w:pPr>
        <w:autoSpaceDN w:val="0"/>
        <w:autoSpaceDE w:val="0"/>
        <w:widowControl/>
        <w:spacing w:line="230" w:lineRule="auto" w:before="670" w:after="0"/>
        <w:ind w:left="0" w:right="315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Торбеевский муниципальный район</w:t>
      </w:r>
    </w:p>
    <w:p>
      <w:pPr>
        <w:autoSpaceDN w:val="0"/>
        <w:autoSpaceDE w:val="0"/>
        <w:widowControl/>
        <w:spacing w:line="230" w:lineRule="auto" w:before="670" w:after="1376"/>
        <w:ind w:left="23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«Жуковская средняя общеобразовательная школа»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7"/>
        <w:gridCol w:w="3427"/>
        <w:gridCol w:w="3427"/>
      </w:tblGrid>
      <w:tr>
        <w:trPr>
          <w:trHeight w:hRule="exact" w:val="27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методического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  <w:tr>
        <w:trPr>
          <w:trHeight w:hRule="exact" w:val="4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объединения</w:t>
            </w:r>
          </w:p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______________Хлынцева Е.В.</w:t>
            </w:r>
          </w:p>
        </w:tc>
        <w:tc>
          <w:tcPr>
            <w:tcW w:type="dxa" w:w="32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______________Янина Н.И.</w:t>
            </w:r>
          </w:p>
        </w:tc>
      </w:tr>
      <w:tr>
        <w:trPr>
          <w:trHeight w:hRule="exact" w:val="116"/>
        </w:trPr>
        <w:tc>
          <w:tcPr>
            <w:tcW w:type="dxa" w:w="31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______________Сусимова Ж.А.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  <w:tr>
        <w:trPr>
          <w:trHeight w:hRule="exact" w:val="304"/>
        </w:trPr>
        <w:tc>
          <w:tcPr>
            <w:tcW w:type="dxa" w:w="3427"/>
            <w:vMerge/>
            <w:tcBorders/>
          </w:tcPr>
          <w:p/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2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№1</w:t>
            </w:r>
          </w:p>
        </w:tc>
      </w:tr>
      <w:tr>
        <w:trPr>
          <w:trHeight w:hRule="exact" w:val="300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3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  2022 г.</w:t>
            </w:r>
          </w:p>
        </w:tc>
        <w:tc>
          <w:tcPr>
            <w:tcW w:type="dxa" w:w="32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</w:tr>
      <w:tr>
        <w:trPr>
          <w:trHeight w:hRule="exact" w:val="384"/>
        </w:trPr>
        <w:tc>
          <w:tcPr>
            <w:tcW w:type="dxa" w:w="31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"30" августа2022 г.</w:t>
            </w:r>
          </w:p>
        </w:tc>
        <w:tc>
          <w:tcPr>
            <w:tcW w:type="dxa" w:w="3427"/>
            <w:vMerge/>
            <w:tcBorders/>
          </w:tcPr>
          <w:p/>
        </w:tc>
        <w:tc>
          <w:tcPr>
            <w:tcW w:type="dxa" w:w="3427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40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2905763)</w:t>
      </w:r>
    </w:p>
    <w:p>
      <w:pPr>
        <w:autoSpaceDN w:val="0"/>
        <w:autoSpaceDE w:val="0"/>
        <w:widowControl/>
        <w:spacing w:line="230" w:lineRule="auto" w:before="166" w:after="0"/>
        <w:ind w:left="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377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«Литературное чтение»</w:t>
      </w:r>
    </w:p>
    <w:p>
      <w:pPr>
        <w:autoSpaceDN w:val="0"/>
        <w:autoSpaceDE w:val="0"/>
        <w:widowControl/>
        <w:spacing w:line="230" w:lineRule="auto" w:before="670" w:after="0"/>
        <w:ind w:left="0" w:right="267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1 класса начального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5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2022 -2023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Сусимова Жанна Александровна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начальных классов</w:t>
      </w:r>
    </w:p>
    <w:p>
      <w:pPr>
        <w:sectPr>
          <w:pgSz w:w="11900" w:h="16840"/>
          <w:pgMar w:top="298" w:right="880" w:bottom="1440" w:left="738" w:header="720" w:footer="720" w:gutter="0"/>
          <w:cols w:space="720" w:num="1" w:equalWidth="0"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7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Жуково 2022</w:t>
      </w:r>
    </w:p>
    <w:p>
      <w:pPr>
        <w:sectPr>
          <w:pgSz w:w="11900" w:h="16840"/>
          <w:pgMar w:top="298" w:right="1440" w:bottom="1440" w:left="1440" w:header="720" w:footer="720" w:gutter="0"/>
          <w:cols w:space="720" w:num="1" w:equalWidth="0"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81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учебного предмета «Литературное чтение» для обучающихся 1 класса на уровне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начального общего образования составлена на основе Требований к результатам освоения программы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начального общего образования Федерального государственного образовательного стандарта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начального общего образования (далее — ФГОС НОО), а также ориентирована на целевые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приоритеты духовно-нравственного развития, воспитания и социализации обучающихся,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сформулированные в Примерной программе воспитания.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"ЛИТЕРАТУРНОЕ ЧТЕНИЕ"</w:t>
      </w:r>
    </w:p>
    <w:p>
      <w:pPr>
        <w:autoSpaceDN w:val="0"/>
        <w:autoSpaceDE w:val="0"/>
        <w:widowControl/>
        <w:spacing w:line="286" w:lineRule="auto" w:before="19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«Литературное чтение» — один из ведущих предметов начальной школы, который обеспечивает,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наряду с достижением предметных результатов, становление базового умения, необходимого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успешного изучения других предметов и дальнейшего обучения, читательской грамотности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закладывает основы интеллектуального, речевого, эмоционального, духовно-нравственного развития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младших школьников. Курс «Литературное чтение» призван ввести ребёнка в мир художественной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литературы, обеспечить формирование навыков смыслового чтения, способов и приёмов работы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различными видами текстов и книгой, знакомство с детской литературой и с учётом этого направлен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общее и литературное развитие младшего школьника, реализацию творческих способностей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обучающегося, а также на обеспечение преемственности в изучении систематического курса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литературы.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учебного предмета «Литературное чтение» раскрывает следующие направления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литературного образования младшего школьника: речевая и читательская деятельности, круг чтения,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творческая деятельность.</w:t>
      </w:r>
    </w:p>
    <w:p>
      <w:pPr>
        <w:autoSpaceDN w:val="0"/>
        <w:autoSpaceDE w:val="0"/>
        <w:widowControl/>
        <w:spacing w:line="288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основу отбора произведений положены общедидактические принципы обучения:  соответствие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возрастным  возможностям и особенностям восприятия младшим школьником фольклорных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произведений и литературных текстов; представленность в произведениях нравственно-эстетических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ценностей, культурных традиций народов России, отдельных произведений выдающихся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представителей мировой детской литературы; влияние прослушанного (прочитанного) произведения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эмоционально-эстетическое развитие обучающегося, на совершенствование его творческих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способностей. При отборе произведений для слушания и чтения учитывались преемственные связи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дошкольным опытом знакомства с произведениями фольклора, художественными произведениями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детской литературы, а также перспективы изучения предмета «Литература» в основной школе.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Важным принципом отбора содержания предмета «Литературное чтение» является представленность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разных жанров, видов и стилей произведений, обеспечивающих формирование функциональной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литературной  грамотности  младшего  школьника, а также возможность достижения метапредметных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результатов, способности обучающегося воспринимать различные учебные тексты при изучении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других предметов учебного плана начальной школы.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Планируемые результаты включают личностные, метапредметные результаты за период обучения, 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также предметные достижения младшего школьника за каждый год обучения в начальной школе.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 «Литературное чтение» преемственен по отношению к предмету «Литература», который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изучается в основной школе.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 программы  по  предмету  «Литературное  чтение» в 1 классе начинается вводным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интегрированным курсом «Обучение грамоте» (180 ч.: 100 ч. предмета «Русский язык» и 80 ч.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предмета «Литературное чтение»). После периода обучения грамоте начинается раздельное изучение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предметов «Русский язык» и «Литературное чтение», на курс «Литературное чтение» в 1 классе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отводится не менее 10 учебных недель, суммарно 132 часа</w:t>
      </w:r>
    </w:p>
    <w:p>
      <w:pPr>
        <w:sectPr>
          <w:pgSz w:w="11900" w:h="16840"/>
          <w:pgMar w:top="298" w:right="650" w:bottom="504" w:left="666" w:header="720" w:footer="720" w:gutter="0"/>
          <w:cols w:space="720" w:num="1" w:equalWidth="0"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"ЛИТЕРАТУРНОЕ ЧТЕНИЕ"</w:t>
      </w:r>
    </w:p>
    <w:p>
      <w:pPr>
        <w:autoSpaceDN w:val="0"/>
        <w:autoSpaceDE w:val="0"/>
        <w:widowControl/>
        <w:spacing w:line="286" w:lineRule="auto" w:before="19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Приоритетная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цель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обучения литературному чтению — становление грамотного читателя,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мотивированного к использованию читательской деятельности как средства самообразования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саморазвития, осознающего роль чтения в успешности обучения и повседневной жизни,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эмоционально откликающегося на прослушанное или прочитанное произведение. Приобретённые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младшими школьниками знания, полученный опыт решения учебных задач, а также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сформированность предметных и универсальных действий в процессе изучения предмета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«Литературное чтение» станут фундаментом обучения в основном звене школы, а также будут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востребованы в жизни.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Достижение заявленной цели определяется особенностями курса литературного чтения и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решением следующих задач:</w:t>
      </w:r>
    </w:p>
    <w:p>
      <w:pPr>
        <w:autoSpaceDN w:val="0"/>
        <w:autoSpaceDE w:val="0"/>
        <w:widowControl/>
        <w:spacing w:line="262" w:lineRule="auto" w:before="18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у младших школьников положительной мотивации к систематическому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чтению и слушанию художественной литературы и произведений устного народного творчества;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достижение необходимого для продолжения образования уровня общего речевого развития;</w:t>
      </w:r>
    </w:p>
    <w:p>
      <w:pPr>
        <w:autoSpaceDN w:val="0"/>
        <w:autoSpaceDE w:val="0"/>
        <w:widowControl/>
        <w:spacing w:line="262" w:lineRule="auto" w:before="190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значимости художественной литературы и произведений устного народного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творчества для всестороннего развития личности человека;</w:t>
      </w:r>
    </w:p>
    <w:p>
      <w:pPr>
        <w:autoSpaceDN w:val="0"/>
        <w:autoSpaceDE w:val="0"/>
        <w:widowControl/>
        <w:spacing w:line="262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первоначальное представление о многообразии жанров художественных произведений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произведений устного народного творчества;</w:t>
      </w:r>
    </w:p>
    <w:p>
      <w:pPr>
        <w:autoSpaceDN w:val="0"/>
        <w:autoSpaceDE w:val="0"/>
        <w:widowControl/>
        <w:spacing w:line="28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овладение элементарными умениями анализа и интерпретации текста, осознанного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использования при анализе текста изученных литературных понятий: прозаическая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стихотворная речь; жанровое разнообразие произведений (общее представление о жанрах);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устное народное творчество, малые жанры фольклора (считалки, пословицы, поговорки, загадки,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фольклорная сказка); басня (мораль, идея, персонажи); литературная сказка, рассказ; автор;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литературный герой; образ; характер; тема; идея; заголовок и содержание; композиция; сюжет;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эпизод, смысловые части; стихотворение (ритм, рифма); средства художественной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выразительности (сравнение, эпитет, олицетворение);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овладение техникой смыслового чтения вслух (правильным плавным чтением, позволяющим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понимать смысл прочитанного, адекватно воспринимать чтение слушателями).</w:t>
      </w:r>
    </w:p>
    <w:p>
      <w:pPr>
        <w:sectPr>
          <w:pgSz w:w="11900" w:h="16840"/>
          <w:pgMar w:top="298" w:right="794" w:bottom="1440" w:left="666" w:header="720" w:footer="720" w:gutter="0"/>
          <w:cols w:space="720" w:num="1" w:equalWidth="0"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86" w:lineRule="auto" w:before="346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Сказка фольклорная (народная) и литературная (авторская).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Восприятие текста произведений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художественной литературы и устного народного творчества (не менее четырёх произведений).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Фольклорная и литературная (авторская) сказка: сходство и различия. Реальность и волшебство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сказке. Событийная сторона сказок: последовательность событий в фольклорной (народной)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литературной (авторской) сказке. Отражение сюжета в иллюстрациях. Герои сказочных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произведений. Нравственные ценности и идеи, традиции, быт, культура в русских народных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литературных (авторских) сказках, поступки, отражающие нравственные качества (отношение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природе, людям, предметам).</w:t>
      </w:r>
    </w:p>
    <w:p>
      <w:pPr>
        <w:autoSpaceDN w:val="0"/>
        <w:autoSpaceDE w:val="0"/>
        <w:widowControl/>
        <w:spacing w:line="276" w:lineRule="auto" w:before="19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Произведения о детях и для детей.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Понятие «тема произведения» (общее представление): чему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посвящено, о чём рассказывает. Главная мысль произведения: его основная идея (чему учит? какие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качества воспитывает?).  Произведения одной темы, но разных жанров: рассказ, стихотворение,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сказка (общее представление  на   примере   не   менее   шести   произведений К. Д. Ушинского, Л. Н.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Толстого, В. Г. Сутеева, Е. А. Пермяка, В. А. Осеевой, А. Л. Барто,  Ю. И. Ермолаева,  Р. С. Сефа, С.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В. Михалкова, В. Д. Берестова, В. Ю. Драгунского и др.). Характеристика героя произведения, общая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оценка поступков. Понимание заголовка произведения, его соотношения с содержанием произведения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его идеей. Осознание нравственно-этических понятий: друг, дружба, забота, труд, взаимопомощь.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Произведения о родной природе.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Восприятие и самостоятельное чтение поэтических произведений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природе (на примере трёх-четырёх    доступных    произведений    А. С. Пушкина, Ф. И. Тютчева, А.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К. Толстого, С. А. Есенина, А. Н. Плещеева, Е. А. Баратынского, И. С. Никитина, Е. Ф. Трутневой, А.</w:t>
      </w:r>
    </w:p>
    <w:p>
      <w:pPr>
        <w:autoSpaceDN w:val="0"/>
        <w:autoSpaceDE w:val="0"/>
        <w:widowControl/>
        <w:spacing w:line="283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Л. Барто, С. Я. Маршака и др.). Тема поэтических произведений: звуки и краски природы, времена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года, человек и природа; Родина, природа родного края. Особенности стихотворной речи, сравнение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прозаической: рифма, ритм (практическое ознакомление). Настроение, которое рождает поэтическое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произведение. Отражение нравственной идеи в произведении: любовь к Родине, природе родного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края. Иллюстрация к произведению как отражение эмоционального отклика на произведение.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Выразительное чтение поэзии. Роль интонации при выразительном чтении. Интонационный рисунок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выразительного чтения: ритм, темп, сила голоса.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Устное народное творчество — малые фольклорные жанры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(не менее шести произведений).</w:t>
      </w:r>
    </w:p>
    <w:p>
      <w:pPr>
        <w:autoSpaceDN w:val="0"/>
        <w:autoSpaceDE w:val="0"/>
        <w:widowControl/>
        <w:spacing w:line="262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Многообразие малых жанров устного народного творчества: потешка, загадка, пословица,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назначение (веселить, потешать, играть, поучать). Особенности разных малых фольклорных жанров.</w:t>
      </w:r>
    </w:p>
    <w:p>
      <w:pPr>
        <w:autoSpaceDN w:val="0"/>
        <w:autoSpaceDE w:val="0"/>
        <w:widowControl/>
        <w:spacing w:line="271" w:lineRule="auto" w:before="72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Потешка — игровой народный фольклор. Загадки — средство воспитания живости ума,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сообразительности. Пословицы — проявление народной мудрости, средство воспитания понимания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жизненных правил.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Произведения о братьях наших меньших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(трёх-четырёх авторов по выбору). Животные — герои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произведений. Цель и назначение произведений о взаимоотношениях человека и животных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воспитание добрых чувств и бережного отношения к животным. Виды текстов: художественный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научно-познавательный, их сравнение. Характеристика героя: описание его внешности, поступки,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речь, взаимоотношения с другими героями произведения. Авторское отношение к герою. Осознание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нравственно-этических понятий: любовь и забота о животных.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Произведения о маме.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Восприятие и самостоятельное чтение разножанровых произведений о маме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(не менее одного автора по выбору, на примере доступных произведений Е. А. Благининой, А. Л.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Барто, Н. Н. Бромлей, А. В. Митяева, В. Д. Берестова, Э. Э. Мошковской, Г. П. Виеру, Р. С. Сефа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др.). Осознание нравственно-этических понятий: чувство любви как привязанность одного человека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другому (матери к ребёнку, детей к матери, близким), проявление любви и заботы о родных людях.</w:t>
      </w:r>
    </w:p>
    <w:p>
      <w:pPr>
        <w:sectPr>
          <w:pgSz w:w="11900" w:h="16840"/>
          <w:pgMar w:top="298" w:right="650" w:bottom="324" w:left="666" w:header="720" w:footer="720" w:gutter="0"/>
          <w:cols w:space="720" w:num="1" w:equalWidth="0"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20"/>
        <w:ind w:left="0" w:right="0"/>
      </w:pPr>
    </w:p>
    <w:p>
      <w:pPr>
        <w:autoSpaceDN w:val="0"/>
        <w:autoSpaceDE w:val="0"/>
        <w:widowControl/>
        <w:spacing w:line="276" w:lineRule="auto" w:before="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Фольклорные и авторские произведения о чудесах и фантазии (не менее трёх произведений).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автора произведения замечать чудесное в каждом жизненном проявлении, необычное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обыкновенных явлениях окружающего мира. Сочетание в произведении реалистических событий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необычными, сказочными, фантастическими.</w:t>
      </w:r>
    </w:p>
    <w:p>
      <w:pPr>
        <w:autoSpaceDN w:val="0"/>
        <w:autoSpaceDE w:val="0"/>
        <w:widowControl/>
        <w:spacing w:line="271" w:lineRule="auto" w:before="19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Библиографическая культура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(работа с детской книгой). Представление о том, что книга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источник необходимых знаний. Обложка, оглавление, иллюстрации — элементы ориентировки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книге. Умение использовать тематический каталог при выборе книг в библиотеке.</w:t>
      </w:r>
    </w:p>
    <w:p>
      <w:pPr>
        <w:sectPr>
          <w:pgSz w:w="11900" w:h="16840"/>
          <w:pgMar w:top="340" w:right="836" w:bottom="1440" w:left="666" w:header="720" w:footer="720" w:gutter="0"/>
          <w:cols w:space="720" w:num="1" w:equalWidth="0"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литературного чтения в 1 классе направлено на достижение обучающимися личностных,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метапредметных и предметных результатов освоения учебного предмета.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autoSpaceDE w:val="0"/>
        <w:widowControl/>
        <w:spacing w:line="286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программы предмета «Литературное чтение» достигаются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процессе единства учебной и воспитательной деятельности, обеспечивающей позитивную динамику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 личности младшего школьника, ориентированную на процессы самопознания, саморазвития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самовоспитания. Личностные результаты освоения программы предмета «Литературное чтение»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отражают освоение младшими школьниками социально значимых норм и отношений, развитие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позитивного отношения обучающихся к общественным, традиционным, социокультурным и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нравственным ценностям, приобретение опыта применения сформированных представлений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отношений на практике.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Гражданско-патриотическое воспитание:</w:t>
      </w:r>
    </w:p>
    <w:p>
      <w:pPr>
        <w:autoSpaceDN w:val="0"/>
        <w:autoSpaceDE w:val="0"/>
        <w:widowControl/>
        <w:spacing w:line="271" w:lineRule="auto" w:before="17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становление ценностного отношения к своей Родине — России, малой родине, проявление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интереса к изучению родного языка, истории и культуре Российской Федерации, понимание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естественной связи прошлого и настоящего в культуре общества;</w:t>
      </w:r>
    </w:p>
    <w:p>
      <w:pPr>
        <w:autoSpaceDN w:val="0"/>
        <w:autoSpaceDE w:val="0"/>
        <w:widowControl/>
        <w:spacing w:line="276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своей этнокультурной и российской гражданской идентичности, сопричастности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прошлому, настоящему и будущему своей страны и родного края, проявление уважения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традициям и культуре своего и других народов в процессе восприятия и анализа произведений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выдающихся представителей русской литературы и творчества народов России;</w:t>
      </w:r>
    </w:p>
    <w:p>
      <w:pPr>
        <w:autoSpaceDN w:val="0"/>
        <w:autoSpaceDE w:val="0"/>
        <w:widowControl/>
        <w:spacing w:line="27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первоначальные представления о человеке как члене общества, о правах и ответственности,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уважении и достоинстве человека, о нравственно-этических нормах поведения и правилах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межличностных отношений.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Духовно-нравственное воспитание:</w:t>
      </w:r>
    </w:p>
    <w:p>
      <w:pPr>
        <w:autoSpaceDN w:val="0"/>
        <w:autoSpaceDE w:val="0"/>
        <w:widowControl/>
        <w:spacing w:line="276" w:lineRule="auto" w:before="17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освоение опыта человеческих взаимоотношений, признаки индивидуальности каждого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человека, проявление сопереживания, уважения, любви, доброжелательности и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моральных качеств к родным, близким и чужим людям, независимо от их национальности,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социального статуса, вероисповедания;</w:t>
      </w:r>
    </w:p>
    <w:p>
      <w:pPr>
        <w:autoSpaceDN w:val="0"/>
        <w:autoSpaceDE w:val="0"/>
        <w:widowControl/>
        <w:spacing w:line="262" w:lineRule="auto" w:before="24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этических понятий, оценка поведения и поступков персонажей художественных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произведений в ситуации нравственного выбора;</w:t>
      </w:r>
    </w:p>
    <w:p>
      <w:pPr>
        <w:autoSpaceDN w:val="0"/>
        <w:autoSpaceDE w:val="0"/>
        <w:widowControl/>
        <w:spacing w:line="262" w:lineRule="auto" w:before="190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выражение своего видения мира, индивидуальной позиции посредством накопления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систематизации литературных впечатлений, разнообразных по эмоциональной окраске;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неприятие любых форм поведения, направленных на причинение физического и морального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вреда другим людям 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Эстетическое воспитание:</w:t>
      </w:r>
    </w:p>
    <w:p>
      <w:pPr>
        <w:autoSpaceDN w:val="0"/>
        <w:autoSpaceDE w:val="0"/>
        <w:widowControl/>
        <w:spacing w:line="276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проявление уважительного отношения и интереса к художественной культуре, к различным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видам искусства, восприимчивость к разным видам искусства, традициям и творчеству своего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других народов, готовность выражать своё отношение в разных видах художественной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приобретение  эстетического  опыта  слушания,  чтения и эмоционально-эстетической оценки</w:t>
      </w:r>
    </w:p>
    <w:p>
      <w:pPr>
        <w:sectPr>
          <w:pgSz w:w="11900" w:h="16840"/>
          <w:pgMar w:top="298" w:right="650" w:bottom="440" w:left="666" w:header="720" w:footer="720" w:gutter="0"/>
          <w:cols w:space="720" w:num="1" w:equalWidth="0"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произведений фольклора и художественной литературы;</w:t>
      </w:r>
    </w:p>
    <w:p>
      <w:pPr>
        <w:autoSpaceDN w:val="0"/>
        <w:autoSpaceDE w:val="0"/>
        <w:widowControl/>
        <w:spacing w:line="262" w:lineRule="auto" w:before="190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понимание образного языка художественных произведений, выразительных средств,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создающих художественный образ.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Физическое воспитание, формирование культуры здоровья эмоционального благополучия:</w:t>
      </w:r>
    </w:p>
    <w:p>
      <w:pPr>
        <w:autoSpaceDN w:val="0"/>
        <w:autoSpaceDE w:val="0"/>
        <w:widowControl/>
        <w:spacing w:line="262" w:lineRule="auto" w:before="17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соблюдение правил  здорового  и  безопасного  (для  себя и других людей) образа жизни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окружающей среде (в том числе информационной);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бережное отношение к физическому и психическому здоровью.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Трудовое воспитание:</w:t>
      </w:r>
    </w:p>
    <w:p>
      <w:pPr>
        <w:autoSpaceDN w:val="0"/>
        <w:autoSpaceDE w:val="0"/>
        <w:widowControl/>
        <w:spacing w:line="271" w:lineRule="auto" w:before="180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осознание ценности труда в жизни человека и общества, ответственное потребление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бережное отношение к результатам труда, навыки участия в различных видах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интерес к различным профессиям.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Экологическое воспитание:</w:t>
      </w:r>
    </w:p>
    <w:p>
      <w:pPr>
        <w:autoSpaceDN w:val="0"/>
        <w:autoSpaceDE w:val="0"/>
        <w:widowControl/>
        <w:spacing w:line="262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бережное отношение к природе, осознание проблем взаимоотношений человека и животных,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отражённых в литературных произведениях;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неприятие действий, приносящих ей вред.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Ценности научного познания:</w:t>
      </w:r>
    </w:p>
    <w:p>
      <w:pPr>
        <w:autoSpaceDN w:val="0"/>
        <w:autoSpaceDE w:val="0"/>
        <w:widowControl/>
        <w:spacing w:line="271" w:lineRule="auto" w:before="17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ориентация в деятельности на первоначальные представления о научной картине мира,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важности слова как средства создания словесно-художественного образа, способа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выражения мыслей, чувств, идей автора;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овладение смысловым чтением для решения различного уровня учебных и жизненных задач;</w:t>
      </w:r>
    </w:p>
    <w:p>
      <w:pPr>
        <w:autoSpaceDN w:val="0"/>
        <w:autoSpaceDE w:val="0"/>
        <w:widowControl/>
        <w:spacing w:line="27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потребность в самостоятельной читательской деятельности, саморазвитии средствами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литературы, развитие познавательного интереса, активности, инициативности, любознательности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самостоятельности в познании произведений фольклора и художественной литературы,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творчества писателей.</w:t>
      </w:r>
    </w:p>
    <w:p>
      <w:pPr>
        <w:autoSpaceDN w:val="0"/>
        <w:autoSpaceDE w:val="0"/>
        <w:widowControl/>
        <w:spacing w:line="230" w:lineRule="auto" w:before="32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результате изучения предмета «Литературное чтение» в начальной школе у обучающихся будут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сформированы познавательные универсальные учебные действия: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базовые логические действия:</w:t>
      </w:r>
    </w:p>
    <w:p>
      <w:pPr>
        <w:autoSpaceDN w:val="0"/>
        <w:autoSpaceDE w:val="0"/>
        <w:widowControl/>
        <w:spacing w:line="262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сравнивать произведения по теме, главной мысли (морали), жанру, соотносить произведение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его автора, устанавливать основания для сравнения произведений, устанавливать аналогии;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объединять произведения по жанру, авторской принадлежности;</w:t>
      </w:r>
    </w:p>
    <w:p>
      <w:pPr>
        <w:autoSpaceDN w:val="0"/>
        <w:autoSpaceDE w:val="0"/>
        <w:widowControl/>
        <w:spacing w:line="262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определять существенный признак для классификации, классифицировать произведения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темам, жанрам и видам;</w:t>
      </w:r>
    </w:p>
    <w:p>
      <w:pPr>
        <w:autoSpaceDN w:val="0"/>
        <w:autoSpaceDE w:val="0"/>
        <w:widowControl/>
        <w:spacing w:line="27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находить закономерности и противоречия при анализе сюжета (композиции), восстанавливать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нарушенную последовательность событий (сюжета), составлять аннотацию, отзыв по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предложенному алгоритму;</w:t>
      </w:r>
    </w:p>
    <w:p>
      <w:pPr>
        <w:autoSpaceDN w:val="0"/>
        <w:autoSpaceDE w:val="0"/>
        <w:widowControl/>
        <w:spacing w:line="262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выявлять недостаток информации для решения учебной (практической) задачи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предложенного алгоритма;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устанавливать причинно-следственные связи в сюжете фольклорного и художественного</w:t>
      </w:r>
    </w:p>
    <w:p>
      <w:pPr>
        <w:sectPr>
          <w:pgSz w:w="11900" w:h="16840"/>
          <w:pgMar w:top="286" w:right="720" w:bottom="296" w:left="666" w:header="720" w:footer="720" w:gutter="0"/>
          <w:cols w:space="720" w:num="1" w:equalWidth="0"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0"/>
        <w:ind w:left="0" w:right="0"/>
      </w:pPr>
    </w:p>
    <w:p>
      <w:pPr>
        <w:autoSpaceDN w:val="0"/>
        <w:tabs>
          <w:tab w:pos="420" w:val="left"/>
        </w:tabs>
        <w:autoSpaceDE w:val="0"/>
        <w:widowControl/>
        <w:spacing w:line="341" w:lineRule="auto" w:before="0" w:after="0"/>
        <w:ind w:left="18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текста, при составлении плана, пересказе текста, характеристике поступков героев; </w:t>
      </w:r>
      <w:r>
        <w:br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базовые исследовательские действия: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определять разрыв между реальным и желательным состоянием объекта (ситуации) на основе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предложенных учителем вопросов;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формулировать с помощью учителя цель, планировать изменения объекта, ситуации;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сравнивать несколько вариантов решения задачи, выбирать наиболее подходящий (на основе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предложенных критериев);</w:t>
      </w:r>
    </w:p>
    <w:p>
      <w:pPr>
        <w:autoSpaceDN w:val="0"/>
        <w:tabs>
          <w:tab w:pos="420" w:val="left"/>
        </w:tabs>
        <w:autoSpaceDE w:val="0"/>
        <w:widowControl/>
        <w:spacing w:line="341" w:lineRule="auto" w:before="238" w:after="0"/>
        <w:ind w:left="18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проводить по предложенному плану опыт, несложное исследование по  установлению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особенностей  объекта  изучения и связей между объектами (часть — целое, причина —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следствие);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формулировать выводы и подкреплять их доказательствами на основе результатов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проведённого наблюдения (опыта, классификации, сравнения, исследования);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прогнозировать возможное развитие  процессов,  событий и их последствия в аналогичных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или сходных ситуациях; </w:t>
      </w:r>
      <w:r>
        <w:br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работа с информацией: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выбирать источник получения информации;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согласно заданному алгоритму находить в предложенном источнике информацию,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представленную в явном виде;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распознавать достоверную и недостоверную информацию самостоятельно или на основании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предложенного учителем способа её проверки;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соблюдать с помощью взрослых (учителей, родителей (законных представителей) правила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информационной безопасности при поиске информации в сети Интернет;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анализировать и создавать текстовую, видео, графическую, звуковую информацию в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соответствии с учебной задачей;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самостоятельно создавать схемы, таблицы для представления информации.</w:t>
      </w:r>
    </w:p>
    <w:p>
      <w:pPr>
        <w:autoSpaceDN w:val="0"/>
        <w:tabs>
          <w:tab w:pos="180" w:val="left"/>
          <w:tab w:pos="420" w:val="left"/>
        </w:tabs>
        <w:autoSpaceDE w:val="0"/>
        <w:widowControl/>
        <w:spacing w:line="350" w:lineRule="auto" w:before="178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коммуникативные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универсальные учебные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общение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воспринимать и формулировать суждения, выражать эмоции в соответствии с целями и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условиями общения в знакомой среде;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проявлять уважительное отношение к собеседнику, соблюдать правила ведения диалога и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дискуссии;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признавать возможность существования разных точек зрения;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корректно и аргументированно высказывать своё мнение;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строить речевое высказывание в соответствии с поставленной задачей;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создавать устные и письменные тексты (описание, рассуждение, повествование);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готовить небольшие публичные выступления;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подбирать иллюстративный материал (рисунки, фото, плакаты) к тексту выступления.</w:t>
      </w:r>
    </w:p>
    <w:p>
      <w:pPr>
        <w:sectPr>
          <w:pgSz w:w="11900" w:h="16840"/>
          <w:pgMar w:top="310" w:right="766" w:bottom="392" w:left="666" w:header="720" w:footer="720" w:gutter="0"/>
          <w:cols w:space="720" w:num="1" w:equalWidth="0"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71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регулятивные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универсальные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самоорганизация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планировать действия по решению учебной задачи для получения результата;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выстраивать последовательность выбранных действий;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самоконтроль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устанавливать причины успеха/неудач учебной деятельности;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корректировать свои учебные действия для преодоления ошибок.</w:t>
      </w:r>
    </w:p>
    <w:p>
      <w:pPr>
        <w:autoSpaceDN w:val="0"/>
        <w:autoSpaceDE w:val="0"/>
        <w:widowControl/>
        <w:spacing w:line="230" w:lineRule="auto" w:before="32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Совместная деятельность:</w:t>
      </w:r>
    </w:p>
    <w:p>
      <w:pPr>
        <w:autoSpaceDN w:val="0"/>
        <w:autoSpaceDE w:val="0"/>
        <w:widowControl/>
        <w:spacing w:line="271" w:lineRule="auto" w:before="22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формулировать краткосрочные и долгосрочные цели (индивидуальные с учётом участия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коллективных задачах) в стандартной (типовой) ситуации на основе предложенного формата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планирования, распределения промежуточных шагов и сроков;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распределять роли, договариваться, обсуждать процесс и результат совместной работы;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проявлять готовность руководить, выполнять поручения, подчиняться;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ответственно выполнять свою часть работы;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оценивать свой вклад в общий результат;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выполнять совместные проектные задания с опорой на предложенные образцы.</w:t>
      </w:r>
    </w:p>
    <w:p>
      <w:pPr>
        <w:autoSpaceDN w:val="0"/>
        <w:autoSpaceDE w:val="0"/>
        <w:widowControl/>
        <w:spacing w:line="230" w:lineRule="auto" w:before="32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76" w:lineRule="auto" w:before="166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Предметные результаты освоения программы начального общего образования по учебному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предмету «Литературное чтение» отражают специфику содержания предметной области,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ориентированы на применение знаний, умений и навыков обучающимися в различных учебных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ситуациях и жизненных условиях и представлены по годам обучения.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 концу обучения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 в первом классе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обучающийся научится:</w:t>
      </w:r>
    </w:p>
    <w:p>
      <w:pPr>
        <w:autoSpaceDN w:val="0"/>
        <w:autoSpaceDE w:val="0"/>
        <w:widowControl/>
        <w:spacing w:line="278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ценность чтения для решения учебных задач и применения в различных жизненных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ситуациях: отвечать на вопрос о важности чтения для личного развития, находить 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художественных произведениях отражение нравственных ценностей, традиций, быта разных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народов;</w:t>
      </w:r>
    </w:p>
    <w:p>
      <w:pPr>
        <w:autoSpaceDN w:val="0"/>
        <w:autoSpaceDE w:val="0"/>
        <w:widowControl/>
        <w:spacing w:line="276" w:lineRule="auto" w:before="23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владеть техникой слогового плавного чтения с переходом на чтение целыми словами, читать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вслух целыми словами без пропусков и перестановок букв и слогов доступные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восприятия и небольшие по объёму произведения в темпе не менее 30 слов в минуту (без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отметочного оценивания);</w:t>
      </w:r>
    </w:p>
    <w:p>
      <w:pPr>
        <w:autoSpaceDN w:val="0"/>
        <w:autoSpaceDE w:val="0"/>
        <w:widowControl/>
        <w:spacing w:line="262" w:lineRule="auto" w:before="190" w:after="0"/>
        <w:ind w:left="42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читать наизусть с соблюдением орфоэпических и пунктуационных норм не менее 2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стихотворений о Родине, о детях, о семье, о родной природе в разные времена года;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различать прозаическую (нестихотворную) и стихотворную речь;</w:t>
      </w:r>
    </w:p>
    <w:p>
      <w:pPr>
        <w:autoSpaceDN w:val="0"/>
        <w:autoSpaceDE w:val="0"/>
        <w:widowControl/>
        <w:spacing w:line="271" w:lineRule="auto" w:before="190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различать и называть отдельные жанры фольклора (устного народного творчества)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художественной литературы (загадки, пословицы, потешки, сказки (фольклорные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литературные), рассказы, стихотворения);</w:t>
      </w:r>
    </w:p>
    <w:p>
      <w:pPr>
        <w:sectPr>
          <w:pgSz w:w="11900" w:h="16840"/>
          <w:pgMar w:top="298" w:right="740" w:bottom="492" w:left="666" w:header="720" w:footer="720" w:gutter="0"/>
          <w:cols w:space="720" w:num="1" w:equalWidth="0"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содержание прослушанного/прочитанного произведения: отвечать на вопросы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фактическому содержанию произведения;</w:t>
      </w:r>
    </w:p>
    <w:p>
      <w:pPr>
        <w:autoSpaceDN w:val="0"/>
        <w:autoSpaceDE w:val="0"/>
        <w:widowControl/>
        <w:spacing w:line="276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владеть элементарными умениями анализа текста прослушанного/прочитанного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произведения: определять последовательность событий в произведении, характеризовать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поступки (положительные или отрицательные) героя, объяснять значение незнакомого слова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использованием словаря;</w:t>
      </w:r>
    </w:p>
    <w:p>
      <w:pPr>
        <w:autoSpaceDN w:val="0"/>
        <w:autoSpaceDE w:val="0"/>
        <w:widowControl/>
        <w:spacing w:line="276" w:lineRule="auto" w:before="190" w:after="0"/>
        <w:ind w:left="0" w:right="20" w:firstLine="0"/>
        <w:jc w:val="both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участвовать в обсуждении прослушанного/прочитанного произведения: отвечать на вопросы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 впечатлении от произведения, использовать в беседе изученные литературные понятия (автор,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герой, тема, идея, заголовок, содержание произведения), подтверждать свой ответ примерами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текста;</w:t>
      </w:r>
    </w:p>
    <w:p>
      <w:pPr>
        <w:autoSpaceDN w:val="0"/>
        <w:autoSpaceDE w:val="0"/>
        <w:widowControl/>
        <w:spacing w:line="262" w:lineRule="auto" w:before="192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пересказывать (устно) содержание произведения с соблюдением последовательности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событий, с опорой на предложенные ключевые слова, вопросы, рисунки, предложенный план;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читать по ролям с соблюдением норм произношения, расстановки ударения;</w:t>
      </w:r>
    </w:p>
    <w:p>
      <w:pPr>
        <w:autoSpaceDN w:val="0"/>
        <w:autoSpaceDE w:val="0"/>
        <w:widowControl/>
        <w:spacing w:line="262" w:lineRule="auto" w:before="190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составлять высказывания по содержанию  произведения (не менее 3 предложений)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заданному алгоритму;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сочинять небольшие  тексты  по  предложенному  началу и др. (не менее 3 предложений);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ориентироваться в книге/учебнике по обложке, оглавлению, иллюстрациям;</w:t>
      </w:r>
    </w:p>
    <w:p>
      <w:pPr>
        <w:autoSpaceDN w:val="0"/>
        <w:autoSpaceDE w:val="0"/>
        <w:widowControl/>
        <w:spacing w:line="262" w:lineRule="auto" w:before="19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выбирать книги для самостоятельного чтения по совету взрослого и с учётом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рекомендательного списка, рассказывать о прочитанной книге по предложенному алгоритму;</w:t>
      </w:r>
    </w:p>
    <w:p>
      <w:pPr>
        <w:autoSpaceDN w:val="0"/>
        <w:autoSpaceDE w:val="0"/>
        <w:widowControl/>
        <w:spacing w:line="262" w:lineRule="auto" w:before="190" w:after="0"/>
        <w:ind w:left="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обращаться к справочной литературе для получения дополнительной информации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соответствии с учебной задачей.</w:t>
      </w:r>
    </w:p>
    <w:p>
      <w:pPr>
        <w:sectPr>
          <w:pgSz w:w="11900" w:h="16840"/>
          <w:pgMar w:top="328" w:right="868" w:bottom="1440" w:left="1086" w:header="720" w:footer="720" w:gutter="0"/>
          <w:cols w:space="720" w:num="1" w:equalWidth="0"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2090"/>
            <w:vMerge w:val="restart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разделов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тем программы</w:t>
            </w:r>
          </w:p>
        </w:tc>
        <w:tc>
          <w:tcPr>
            <w:tcW w:type="dxa" w:w="2774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5666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11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252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(цифровые)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образовательные ресурсы</w:t>
            </w:r>
          </w:p>
        </w:tc>
      </w:tr>
      <w:tr>
        <w:trPr>
          <w:trHeight w:hRule="exact" w:val="540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800000000000182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ОБУЧЕНИЕ ГРАМОТЕ</w:t>
            </w:r>
          </w:p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1.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Развитие речи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Понимание текста при 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прослушивании и при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самостоятельном чтении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вслух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08.09.2022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Слушание текста, понимание текста при его прослушивании;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348"/>
        </w:trPr>
        <w:tc>
          <w:tcPr>
            <w:tcW w:type="dxa" w:w="2558"/>
            <w:gridSpan w:val="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2416"/>
            <w:gridSpan w:val="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Слово и предложение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Различение слова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предложения. Работа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предложением: выделение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слов, изменение их порядка,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распространение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предложения.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09.09.2022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12.09.2022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Совместная работа: придумывание предложения с заданным словом;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Моделирование предложения: определение количества слов в предложении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обозначение каждого слова полоской;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моделью предложения: изменение предложения в соответствии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изменением модели;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Игровое упражнение «Придумай предложение по модели»;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209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Различение слова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обозначаемого им предмета.</w:t>
            </w:r>
          </w:p>
          <w:p>
            <w:pPr>
              <w:autoSpaceDN w:val="0"/>
              <w:autoSpaceDE w:val="0"/>
              <w:widowControl/>
              <w:spacing w:line="25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Восприятие слова как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объекта изучения, материала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для анализа. 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14.09.2022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«Живые слова» (дети играют роль слов в предложении, идёт перестановка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 в предложении, прочтение получившегося);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Самостоятельная работа: определение количества слов в предложении,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обозначение слов полосками;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моделью предложения: изменение предложения в соответствии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изменением модели;</w:t>
            </w:r>
          </w:p>
        </w:tc>
        <w:tc>
          <w:tcPr>
            <w:tcW w:type="dxa" w:w="111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127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209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Наблюдение над значением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слова. Активизация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расширение словарного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запаса. Включение слов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предложение.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15.09.2022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Совместная работа: придумывание предложения с заданным словом;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Игровое упражнение «Снежный ком»: распространение предложений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добавлением слова по цепочке;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«Исправь ошибку в предложении» (корректировка предложений,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содержащих смысловые и грамматические ошибки);</w:t>
            </w:r>
          </w:p>
        </w:tc>
        <w:tc>
          <w:tcPr>
            <w:tcW w:type="dxa" w:w="111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Осознание единства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звукового состава слова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 его значения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16.09.2022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Игра «Живые слова» (дети играют роль слов в предложении, идёт перестановка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 в предложении, прочтение получившегося);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350"/>
        </w:trPr>
        <w:tc>
          <w:tcPr>
            <w:tcW w:type="dxa" w:w="2558"/>
            <w:gridSpan w:val="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2416"/>
            <w:gridSpan w:val="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3.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Чтение. Графика.</w:t>
            </w:r>
          </w:p>
        </w:tc>
      </w:tr>
      <w:tr>
        <w:trPr>
          <w:trHeight w:hRule="exact" w:val="109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Формирование навыка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слогового чтения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(ориентация на букву,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обозначающую гласный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звук).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19.09.2022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26.09.2022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с пособием «Окошечки»: отработка умения читать слоги с изменением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буквы гласного;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соотнесение прочитанного слога с картинкой, в названии которой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есть этот слог;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604" w:left="666" w:header="720" w:footer="720" w:gutter="0"/>
          <w:cols w:space="720" w:num="1" w:equalWidth="0"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Плавное слоговое чтение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целыми словами со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скоростью,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соответствующей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индивидуальному темпу.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28.09.2022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06.10.2022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парах: соединение начала и конца предложения из нескольких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предложенных вариантов;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Осознанное чтение слов,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словосочетаний,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предложений. Чтение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интонациями и паузами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соответствии со знаками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препинания.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07.10.2022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20.10.2022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соотносить прочитанные предложения с нужным рисунком,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который передаёт содержание предложения;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209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Развитие осознанности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выразительности чтения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материале небольших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текстов и стихотворений.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02.11.2022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09.11.2022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Упражнение: соотнесение прочитанных слов с картинками, на которых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изображены соответствующие предметы;</w:t>
            </w:r>
          </w:p>
        </w:tc>
        <w:tc>
          <w:tcPr>
            <w:tcW w:type="dxa" w:w="111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209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орфоэпическим чтением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(при переходе к чтению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целыми словами).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17.11.2022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 в парах: соединение начала и конца предложения из нескольких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предложенных вариантов;</w:t>
            </w:r>
          </w:p>
        </w:tc>
        <w:tc>
          <w:tcPr>
            <w:tcW w:type="dxa" w:w="111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252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Орфографическое чтение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(проговаривание) как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средство самоконтроля при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 под диктовку и при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списывании.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18.11.2022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28.11.2022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Подбирать пропущенные в предложении слова, ориентируясь на смысл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предложения;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3.7.</w:t>
            </w:r>
          </w:p>
        </w:tc>
        <w:tc>
          <w:tcPr>
            <w:tcW w:type="dxa" w:w="209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 и буква. Буква как знак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звука. Различение звука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буквы.</w:t>
            </w:r>
          </w:p>
        </w:tc>
        <w:tc>
          <w:tcPr>
            <w:tcW w:type="dxa" w:w="528"/>
            <w:tcBorders>
              <w:start w:sz="4.800000000000182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4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30.11.2022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15.12.2022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Игровое упражнение «Найди нужную букву» (отрабатывается умение соотносить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 и соответствующую ему букву);</w:t>
            </w:r>
          </w:p>
        </w:tc>
        <w:tc>
          <w:tcPr>
            <w:tcW w:type="dxa" w:w="111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252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3.8.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Буквы, обозначающие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гласные звуки. Буквы,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обозначающие согласные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звуки.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16.12.2022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28.12.2022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Совместная работа: объяснение функции букв, обозначающих гласные звуки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открытом слоге: буквы гласных как показатель твёрдости — мягкости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предшествующих согласных звуков;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3.9.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Овладение слоговым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принципом русской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графики.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09.01.2023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11.01.2023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Упражнение: дифференцировать буквы, обозначающие близкие по акустико-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артикуляционным признакам согласные звуки ([с] — [з], [ш] — [ж], [с] — [ш], [з]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— [ж], [р] — [л], [ц] — [ч’] и т. д.), и буквы, имеющие оптическое и кинетическое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сходство ( о — а, и — у, п — т, л — м, х — ж, ш — т, в — д и т. д.);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3.10.</w:t>
            </w:r>
          </w:p>
        </w:tc>
        <w:tc>
          <w:tcPr>
            <w:tcW w:type="dxa" w:w="209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Буквы гласных как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показатель твёрдости —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мягкости согласных звуков.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12.01.2023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18.01.2023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Совместная работа: объяснение функции букв, обозначающих гласные звуки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открытом слоге: буквы гласных как показатель твёрдости — мягкости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предшествующих согласных звуков;</w:t>
            </w:r>
          </w:p>
        </w:tc>
        <w:tc>
          <w:tcPr>
            <w:tcW w:type="dxa" w:w="111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148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3.11.</w:t>
            </w:r>
          </w:p>
        </w:tc>
        <w:tc>
          <w:tcPr>
            <w:tcW w:type="dxa" w:w="209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Функции букв,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обозначающих гласный звук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открытом слоге: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обозначение гласного звука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указание на твёрдость или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мягкость предшествующего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согласного.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19.01.2023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26.01.2023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Совместная работа: объяснение функции букв, обозначающих гласные звуки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открытом слоге: буквы гласных как показатель твёрдости — мягкости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предшествующих согласных звуков;</w:t>
            </w:r>
          </w:p>
        </w:tc>
        <w:tc>
          <w:tcPr>
            <w:tcW w:type="dxa" w:w="111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252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556" w:left="666" w:header="720" w:footer="720" w:gutter="0"/>
          <w:cols w:space="720" w:num="1" w:equalWidth="0"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3.12.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Функции букв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е, ё, ю, я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27.01.2023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30.01.2023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Дифференцированное задание: группировка слов в зависимости от способа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обозначения звука [й’];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3.13.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Мягкий знак как показатель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мягкости предшест​вующего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согласного звука в конце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слова. Разные способы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обозначения буквами звука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[й’].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02.02.2023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Дифференцированное задание: группировка слов в зависимости от способа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обозначения звука [й’];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3.14.</w:t>
            </w:r>
          </w:p>
        </w:tc>
        <w:tc>
          <w:tcPr>
            <w:tcW w:type="dxa" w:w="209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Функция букв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ь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ъ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06.02.2023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«Зачем нам нужны буквы ь и ъ?», объяснение в ходе диалога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функции букв ь и ъ;</w:t>
            </w:r>
          </w:p>
        </w:tc>
        <w:tc>
          <w:tcPr>
            <w:tcW w:type="dxa" w:w="111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3.15.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русским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алфавитом как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последовательностью букв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08.02.2023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 учителя об истории русского алфавита, о значении алфавита для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систематизации информации, о важности знания последовательности букв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русском алфавите;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Игровое упражнение «Повтори фрагмент алфавита»;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Игра-соревнование «Повтори алфавит»;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348"/>
        </w:trPr>
        <w:tc>
          <w:tcPr>
            <w:tcW w:type="dxa" w:w="2558"/>
            <w:gridSpan w:val="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70</w:t>
            </w:r>
          </w:p>
        </w:tc>
        <w:tc>
          <w:tcPr>
            <w:tcW w:type="dxa" w:w="12416"/>
            <w:gridSpan w:val="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СИСТЕМАТИЧЕСКИЙ КУРС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209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316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Сказка народная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(фольклорная)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литературная (авторская)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20.02.2023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27.02.2023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чтения учителем фольклорных произведений (на примере русских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народных сказок: «Кот, петух и лиса», «Кот и лиса», «Жихарка», «Лисичка-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сестричка и волк» и литературных (авторских): К. И. Чуковский «Путаница»,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«Айболит», «Муха-Цокотуха», С Я Маршак «Тихая сказка», В. Г. Сутеев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«Палочка-выручалочка»);</w:t>
            </w:r>
          </w:p>
        </w:tc>
        <w:tc>
          <w:tcPr>
            <w:tcW w:type="dxa" w:w="111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Произведения о детях и для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детей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15.03.2023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 в чтении вслух разножанровых произведений о детях (использовать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слоговое плавное чтение с переходомна чтение словами без пропусков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перестановок букв и слогов);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209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Произведения о родной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природе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16.03.2023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24.03.2023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и чтение поэтических описаний картин природы (пейзажной лирики);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Беседа по выявлению понимания настроения, переданного автором (радость,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грусть, удивление и др.), определение темы стихотворных произведений (трёх-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четырёх по выбору);</w:t>
            </w:r>
          </w:p>
        </w:tc>
        <w:tc>
          <w:tcPr>
            <w:tcW w:type="dxa" w:w="111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Устное народное творчество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— малые фольклорные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жанры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07.04.2023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 потешек, считалок, загадок: поиск ключевых слов, помогающих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охарактеризовать жанр произведения и назвать его (не менее шести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произведений);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244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1.5.</w:t>
            </w:r>
          </w:p>
        </w:tc>
        <w:tc>
          <w:tcPr>
            <w:tcW w:type="dxa" w:w="209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Произведения о братьях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наших меньших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20.04.2023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Слушание произведений о животных. Например, произведения Н. И. Сладкова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«Без слов», «На одном бревне», Ю. И. Коваля «Бабочка», Е. И. Чарушина «Про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Томку», А. Л. Барто «Страшная птица», «Вам не нужна сорока?»;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Самостоятельное чтение произведений о животных, различение прозаического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стихотворного текстов. Например, Е. А. Благинина «Котёнок», «В лесу смешная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птица», «Жук, жук, где твой дом?», Э. Ю. Шим «Жук на ниточке», В. Д. Берестов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«Выводок», «Цыплята», С. В. Михалков «Мой щенок», «Трезор», «Зяблик», И. П.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Токмакова «Купите собаку», «Разговор синицы и дятла», И. А. Мазнин «Давайте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дружить»;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 по обсуждению прочитанного произведения: определение темы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главной мысли, осознание нравственно-этического содержания произведения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(любовь и забота о братьях наших меньших, бережное отношение к природе);</w:t>
            </w:r>
          </w:p>
        </w:tc>
        <w:tc>
          <w:tcPr>
            <w:tcW w:type="dxa" w:w="111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252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8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265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1.6.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Произведения о маме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21.04.2023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28.04.2023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Беседа по выявлению понимания прослушанного/прочитанного произведения,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ответы на вопросы о впечатлении от произведения, понимание идеи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произведения: любовь к своей семье, родным, Родине — самое дорогое и важное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чувство в жизни человека. Например, слушание и чтение произведений П. Н.</w:t>
            </w:r>
          </w:p>
          <w:p>
            <w:pPr>
              <w:autoSpaceDN w:val="0"/>
              <w:autoSpaceDE w:val="0"/>
              <w:widowControl/>
              <w:spacing w:line="250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Воронько «Лучше нет родного края», М. Ю. Есеновского «Моя небольшая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родина», Н. Н. Бромлей «Какое самое первое слово?», А. В. Митяева «За что 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люблю маму», В. Д. Берестова «Любили тебя без особых причин…», Г. П. Виеру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«Сколько звёзд на ясном небе!», И. С. Соколова-Микитова «Радуга», С. Я.</w:t>
            </w:r>
          </w:p>
          <w:p>
            <w:pPr>
              <w:autoSpaceDN w:val="0"/>
              <w:autoSpaceDE w:val="0"/>
              <w:widowControl/>
              <w:spacing w:line="252" w:lineRule="auto" w:before="2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Маршака «Радуга» (по выбору не менее одного автора);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Учебный диалог: обсуждение значения выражений «Родина-мать», «Родина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любимая — что мать родная», осознание нравственно-этических понятий,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обогащение духовно-нравственного опыта учащихся: заботливое отношение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родным в семье, внимание и любовь к ним;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150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1.7.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Фольклорные и авторские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произведения о чудесах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фантазии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05.05.2023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Упражнение в чтении стихотворных произведений о чудесах и превращении,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словесной игре и фантазии (не менее трёх произведений). Например, К. И.</w:t>
            </w:r>
          </w:p>
          <w:p>
            <w:pPr>
              <w:autoSpaceDN w:val="0"/>
              <w:autoSpaceDE w:val="0"/>
              <w:widowControl/>
              <w:spacing w:line="252" w:lineRule="auto" w:before="1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Чуковский «Путаница», И. П. Токмакова «Мы играли в хохотушки», И. М.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Пивоварова «Кулинаки-пулинаки», «Я палочкой волшебной…», В В Лунин «Я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видела чудо», Р. С. Сеф «Чудо», Б. В. Заходер «Моя вообразилия», Ю. П. Мориц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«Сто фантазий», Ю. Тувим «Чудеса», английские народные песни и небылицы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переводе К. И. Чуковского и С. Я. Маршака;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150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1.8.</w:t>
            </w:r>
          </w:p>
        </w:tc>
        <w:tc>
          <w:tcPr>
            <w:tcW w:type="dxa" w:w="209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Библиографическая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культура (работа с детской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книгой)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08.05.2023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12.05.2023</w:t>
            </w:r>
          </w:p>
        </w:tc>
        <w:tc>
          <w:tcPr>
            <w:tcW w:type="dxa" w:w="566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Экскурсия в библиотеку, нахождение книги по определённой теме;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Участие в беседе: обсуждение важности чтения для развития и обучения,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использование изученных понятий в диалоге;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Поиск необходимой информации в словарях и справочниках об авторах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изученных произведений;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 о своих любимых книгах по предложенному алгоритму;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Рекомендации по летнему чтению, оформление дневника читателя;</w:t>
            </w:r>
          </w:p>
        </w:tc>
        <w:tc>
          <w:tcPr>
            <w:tcW w:type="dxa" w:w="111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252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Элетронное приложение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учебнику "Литературное чтение",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РЭШ.https://resh.edu.ru/subject/32/1/</w:t>
            </w:r>
          </w:p>
        </w:tc>
      </w:tr>
      <w:tr>
        <w:trPr>
          <w:trHeight w:hRule="exact" w:val="348"/>
        </w:trPr>
        <w:tc>
          <w:tcPr>
            <w:tcW w:type="dxa" w:w="2558"/>
            <w:gridSpan w:val="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40</w:t>
            </w:r>
          </w:p>
        </w:tc>
        <w:tc>
          <w:tcPr>
            <w:tcW w:type="dxa" w:w="12416"/>
            <w:gridSpan w:val="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2558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Резервное время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</w:t>
            </w:r>
          </w:p>
        </w:tc>
        <w:tc>
          <w:tcPr>
            <w:tcW w:type="dxa" w:w="12416"/>
            <w:gridSpan w:val="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2558"/>
            <w:gridSpan w:val="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КОЛИЧЕСТВО ЧАСОВ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 ПРОГРАММЕ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0170"/>
            <w:gridSpan w:val="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074"/>
            <w:vMerge w:val="restart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646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Азбука – первая учебная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книга.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Речь устная и письменная.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Предложение.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074"/>
            <w:tcBorders>
              <w:start w:sz="4.800000000000011" w:val="single" w:color="#000000"/>
              <w:top w:sz="5.599999999999909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Слово и предложение</w:t>
            </w:r>
          </w:p>
        </w:tc>
        <w:tc>
          <w:tcPr>
            <w:tcW w:type="dxa" w:w="732"/>
            <w:tcBorders>
              <w:start w:sz="4.0" w:val="single" w:color="#000000"/>
              <w:top w:sz="5.599999999999909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Слог.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Ударение.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Звуки в окружающем мире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в речи.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Звуки в словах.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Слог -слияние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пройденного материала.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Гласный звук [а], буквы А,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19.09.2022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Гласный звук [о], буквы О,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Гласный звук [и], буквы 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Гласный звук [ы], буква ы.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Гласный звук [у], буквы У,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[н], [н'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Н, н.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[н], [н'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Н, н.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29.09.2022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37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[с], [с'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С, с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[с], [с'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С, с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[к ], [к'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К,к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[к ], [к'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К,к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[т ], [т'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Т,т.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[т ], [т'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Т,т.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[л ], [л'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Л, л.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[л ], [л'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Л, л.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[р ], [р'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Р,р.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[р ], [р'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Р,р.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[в ], [в'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В,в.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[в ], [в'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В,в.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Гласные буквы Е,е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Гласные буквы Е,е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[п ], [п'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П,п.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[п ], [п'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П,п.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[м ], [м'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М,м.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04.11.2022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[м ], [м'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М,м.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76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[з ], [з'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Буквы З, з 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Сопоставление слогов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 с буквами з и с.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[б ], [б'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Буквы Б,б. 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Сопоставление слогов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 с буквами б и п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[д ], [д'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Буквы Д,д.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Сопоставление слогов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  с буквами д и т.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Гласные буквы Я,я.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Гласные буквы Я,я.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[г ], [г'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Буквы Г,г. 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Сопоставление слогов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 с буквами г и к.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Мягкий согласный звук [ч'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]. 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Ч,ч.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Буква ь – показатель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мягкости предшествующих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согласных звуков.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Буква ь – показатель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мягкости предшествующих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согласных звуков.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Твердый согласный звук [ш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]. Буквы Ш, ш.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Сочетание ши.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Твердый согласный звук [ж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]. Буквы Ж.ж. 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Сопоставление звуков [ш ]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[ж ].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08.12.2022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Гласные буквы Е,е,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Гласные буквы Е,е,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Звук [j' ]. Буквы Й, й.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Звук [j' ]. Буквы Й, й.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[х ], [х'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Х,х.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[х ], [х'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Х,х.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Гласные буквы Ю, ю.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Гласные буквы Ю, ю.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Твердый согласный звук [ц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].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Ц, ц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Гласный звук [э ]. Буквы Э,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Гласный звук [э ]. Буквы Э,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Мягкий глухой согласный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звук [щ' ].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Щ, щ.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[ф ], [ф'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Ф, ф.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Согласные звуки [ф ], [ф' ].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 Ф, ф.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Твердый и мягкий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разделительные знаки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16.01.2023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Русский алфавит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0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Е. Чарушин « Как мальчик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Женя …»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К. Д. Ушинский « Наше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Отечество»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В. Крупин « Первоучители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словенские»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В. Крупин « Первый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букварь»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А.С.Пушкин .Сказки.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Л. Н. Толстой. Рассказы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детей.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К. И. Чуковский « Телефон»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К. И. Чуковский «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Путаница. Небылица».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В.В. Бианки « Первая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охота».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С.Я. Маршак «Угомон», «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Дважды два».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М. М. Пришвин «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Предмайское утро»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М. М. Пришвин « Глоток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молока».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А.Л.Барто Стихи.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С.В.Михалков « Котята»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Б.В. Заходер « Два и три».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В.Д. Берестов. Стихи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пройденного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материалла.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23.02.2023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Вводный урок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0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В. Данько «Загадочные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буквы»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И. Токмакова « Аля,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Кляксич и буква «А»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С. Черный «Живая азбука»,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Ф. Кривин « Почему «А»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поется, а «Б» нет».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Г. Сапгир «Про медведя»,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М. Бородицкая «Разговор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пчелой», И. Гамазкова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«Кто как кричит?»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С. Маршак «Автобус номер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двадцать шесть».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 старинных книг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 теме «Жили-были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буквы».Проект « Город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Е. Чарушин «Теремок»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Русская народная сказка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«Рукавичка»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Загадки, песенки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Русские народные потешки.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Стишки и песенки из книги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«Рифмы Матушки Гусыни»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17.03.2023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Александр Сергеевич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Пушкин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101. Русская народная сказка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«Петух и собака»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288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102. Из старинных книг.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 теме «Сказки, загадки,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небылицы»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8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103.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103. А. Майков «Ласточка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примчалась...», «Весна». А.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Плещеев «Сельская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песенка».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104.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Т. Белозеров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«Подснежники», С. Маршак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«Апрель»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105.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Стихи-загадки писателей И.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Токмаковой, Л.</w:t>
            </w:r>
          </w:p>
          <w:p>
            <w:pPr>
              <w:autoSpaceDN w:val="0"/>
              <w:autoSpaceDE w:val="0"/>
              <w:widowControl/>
              <w:spacing w:line="230" w:lineRule="auto" w:before="72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Ульяницкой, Л. Яхнина, Е.</w:t>
            </w:r>
          </w:p>
          <w:p>
            <w:pPr>
              <w:autoSpaceDN w:val="0"/>
              <w:autoSpaceDE w:val="0"/>
              <w:widowControl/>
              <w:spacing w:line="230" w:lineRule="auto" w:before="72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Трутневой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106.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1008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106. Стихотворения В.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Берестова. Р. Сефа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.Произведения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старинных книг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107.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144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Повторение и обобщение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 теме «Апрель, апрель.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Звенит капель...» Проект «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Азбука загадок»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108.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И. Токмакова «Мы играли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хохотушки», Я. Тайц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«Волк», Г. Кружков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«РРРЫ!»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109.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109. Н. Артюхова «Саша-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дразнилка»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К. Чуковский «Федотка», О.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Дриз «Привет», О.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Григорьев «Стук»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111. </w:t>
            </w:r>
          </w:p>
        </w:tc>
        <w:tc>
          <w:tcPr>
            <w:tcW w:type="dxa" w:w="3074"/>
            <w:tcBorders>
              <w:start w:sz="4.800000000000011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100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111. И. Токмакова «Разговор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Лютика и Жучка» И.</w:t>
            </w:r>
          </w:p>
          <w:p>
            <w:pPr>
              <w:autoSpaceDN w:val="0"/>
              <w:autoSpaceDE w:val="0"/>
              <w:widowControl/>
              <w:spacing w:line="271" w:lineRule="auto" w:before="7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Пивоварова «Кулинаки-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пулинаки» К. Чуковский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«Телефон».</w:t>
            </w:r>
          </w:p>
        </w:tc>
        <w:tc>
          <w:tcPr>
            <w:tcW w:type="dxa" w:w="732"/>
            <w:tcBorders>
              <w:start w:sz="4.0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112. М. Пляцковсквй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«Помощник»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113.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113. Из старинных книг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114.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Повторение в обобщение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теме «И в шутку и всерьез».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20.04.2023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47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115.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576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115. Ю. Ермолаев «Лучший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друг»,  Е. Благинина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«Подарок»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116.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В. Орлов «Кто верный?», С.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Михалков «Бараны»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217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117.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Р. Сеф «Совет», В. Берестов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«В магазине Игрушек», В.</w:t>
            </w:r>
          </w:p>
          <w:p>
            <w:pPr>
              <w:autoSpaceDN w:val="0"/>
              <w:autoSpaceDE w:val="0"/>
              <w:widowControl/>
              <w:spacing w:line="271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Орлов «Если дружбой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дорожить...», И. Пивоварова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«Вежливый ослик», Я.</w:t>
            </w:r>
          </w:p>
          <w:p>
            <w:pPr>
              <w:autoSpaceDN w:val="0"/>
              <w:autoSpaceDE w:val="0"/>
              <w:widowControl/>
              <w:spacing w:line="230" w:lineRule="auto" w:before="72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Аким «Моя родня»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118.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С. Маршак «Хороший день 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М. Пляцковский «Сердитый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дог Буль», Ю. Энтин «Про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дружбу».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120.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288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120. Из старинных книг. Д.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Тихомиров «Мальчики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лягушки», «Находка». 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121.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в обобщение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теме «Я в мои друзья».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122.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156" w:right="288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С. Михалков «Трезор», Р.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Сеф «Кто любит собак...»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В. Осеева «Собака яростно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лаяла , И.Токмакова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«Купите собаку»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124. </w:t>
            </w:r>
          </w:p>
        </w:tc>
        <w:tc>
          <w:tcPr>
            <w:tcW w:type="dxa" w:w="3074"/>
            <w:tcBorders>
              <w:start w:sz="4.800000000000011" w:val="single" w:color="#000000"/>
              <w:top w:sz="4.0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576" w:right="576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124. М. Пляцковскнй «Цап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Царапыч», Г. Сапгир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«Кошка»</w:t>
            </w:r>
          </w:p>
        </w:tc>
        <w:tc>
          <w:tcPr>
            <w:tcW w:type="dxa" w:w="732"/>
            <w:tcBorders>
              <w:start w:sz="4.0" w:val="single" w:color="#000000"/>
              <w:top w:sz="4.0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В. Берестов «Лягушата», В.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Лунин «Никого не обижай»,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С. Михалков «Важный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совет».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126.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Д. Хармс «Храбрый», Н.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Сладков «Лисица и Еж», С.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Аксаков «Гнездо»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 во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теме «О братьях наших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меньших».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9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128.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128. Итоговая контрольная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129.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Резерв учебного времени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130.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Резерв учебного времени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131.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Резерв учебного времени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132.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Резерв учебного времени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3650"/>
            <w:gridSpan w:val="2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4550"/>
            <w:gridSpan w:val="3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302" w:lineRule="auto" w:before="346" w:after="0"/>
        <w:ind w:left="0" w:right="86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Климанова Л.Ф., Горецкий В.Г., Голованова М.В. и другие, Литературное чтение (в 2 частях).</w:t>
      </w:r>
    </w:p>
    <w:p>
      <w:pPr>
        <w:autoSpaceDN w:val="0"/>
        <w:autoSpaceDE w:val="0"/>
        <w:widowControl/>
        <w:spacing w:line="262" w:lineRule="auto" w:before="70" w:after="0"/>
        <w:ind w:left="0" w:right="302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Учебник. 1класс. Акционерное общество «Издательство «Просвещение»;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Климанова Л. Ф. Чтение .Рабочая тетрадь. 1 класс</w:t>
      </w:r>
    </w:p>
    <w:p>
      <w:pPr>
        <w:autoSpaceDN w:val="0"/>
        <w:autoSpaceDE w:val="0"/>
        <w:widowControl/>
        <w:spacing w:line="302" w:lineRule="auto" w:before="262" w:after="0"/>
        <w:ind w:left="0" w:right="230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МЕТОДИЧЕСКИЕ МАТЕРИАЛЫ ДЛЯ УЧИТЕЛЯ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Климанова Л. Ф. Уроки литературного чтения. Поурочные разработки. 1 класс.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УЧЕБНОЕ ОБОРУДОВАНИЕ</w:t>
      </w:r>
    </w:p>
    <w:p>
      <w:pPr>
        <w:autoSpaceDN w:val="0"/>
        <w:autoSpaceDE w:val="0"/>
        <w:widowControl/>
        <w:spacing w:line="271" w:lineRule="auto" w:before="166" w:after="0"/>
        <w:ind w:left="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1. Классная доска с набором приспособлений для крепления таблиц, постеров и картинок.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2. Мультимедийный проектор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3. Компьютер</w:t>
      </w:r>
    </w:p>
    <w:p>
      <w:pPr>
        <w:autoSpaceDN w:val="0"/>
        <w:autoSpaceDE w:val="0"/>
        <w:widowControl/>
        <w:spacing w:line="262" w:lineRule="auto" w:before="262" w:after="0"/>
        <w:ind w:left="0" w:right="72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ОБОРУДОВАНИЕ ДЛЯ ПРОВЕДЕНИЯ ЛАБОРАТОРНЫХ, ПРАКТИЧЕСКИХ РАБОТ,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ДЕМОНСТРАЦИЙ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9946" w:space="0"/>
            <w:col w:w="10494" w:space="0"/>
            <w:col w:w="10468" w:space="0"/>
            <w:col w:w="10514" w:space="0"/>
            <w:col w:w="10584" w:space="0"/>
            <w:col w:w="10398" w:space="0"/>
            <w:col w:w="10584" w:space="0"/>
            <w:col w:w="10440" w:space="0"/>
            <w:col w:w="10584" w:space="0"/>
            <w:col w:w="9020" w:space="0"/>
            <w:col w:w="1028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9946" w:space="0"/>
        <w:col w:w="10494" w:space="0"/>
        <w:col w:w="10468" w:space="0"/>
        <w:col w:w="10514" w:space="0"/>
        <w:col w:w="10584" w:space="0"/>
        <w:col w:w="10398" w:space="0"/>
        <w:col w:w="10584" w:space="0"/>
        <w:col w:w="10440" w:space="0"/>
        <w:col w:w="10584" w:space="0"/>
        <w:col w:w="9020" w:space="0"/>
        <w:col w:w="102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